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E3FE8" w14:textId="77777777" w:rsidR="009D017D" w:rsidRDefault="004900E5">
      <w:pPr>
        <w:pStyle w:val="Heading1"/>
      </w:pPr>
      <w:r>
        <w:t>Mahoning County, Ohio – Pet &amp; Animal Resources</w:t>
      </w:r>
    </w:p>
    <w:p w14:paraId="25A67DD3" w14:textId="77777777" w:rsidR="009D017D" w:rsidRPr="004900E5" w:rsidRDefault="004900E5" w:rsidP="004900E5">
      <w:pPr>
        <w:pStyle w:val="ListParagraph"/>
        <w:numPr>
          <w:ilvl w:val="0"/>
          <w:numId w:val="10"/>
        </w:numPr>
        <w:rPr>
          <w:b/>
          <w:bCs/>
        </w:rPr>
      </w:pPr>
      <w:r w:rsidRPr="004900E5">
        <w:rPr>
          <w:b/>
          <w:bCs/>
        </w:rPr>
        <w:t>Mahoning County Dog Pound &amp; Adoption Center</w:t>
      </w:r>
    </w:p>
    <w:p w14:paraId="7108003C" w14:textId="77777777" w:rsidR="004900E5" w:rsidRDefault="004900E5" w:rsidP="004900E5">
      <w:pPr>
        <w:pStyle w:val="ListParagraph"/>
        <w:numPr>
          <w:ilvl w:val="0"/>
          <w:numId w:val="12"/>
        </w:numPr>
      </w:pPr>
      <w:r>
        <w:t>Adoption services with approved application</w:t>
      </w:r>
    </w:p>
    <w:p w14:paraId="2F9407B6" w14:textId="77777777" w:rsidR="004900E5" w:rsidRDefault="004900E5" w:rsidP="004900E5">
      <w:pPr>
        <w:pStyle w:val="ListParagraph"/>
        <w:numPr>
          <w:ilvl w:val="1"/>
          <w:numId w:val="12"/>
        </w:numPr>
      </w:pPr>
      <w:r>
        <w:t>Address: 1230 N Meridian Rd, Youngstown, OH 44509</w:t>
      </w:r>
    </w:p>
    <w:p w14:paraId="603ED4EF" w14:textId="77777777" w:rsidR="004900E5" w:rsidRDefault="004900E5" w:rsidP="004900E5">
      <w:pPr>
        <w:pStyle w:val="ListParagraph"/>
        <w:numPr>
          <w:ilvl w:val="1"/>
          <w:numId w:val="12"/>
        </w:numPr>
      </w:pPr>
      <w:r>
        <w:t>Phone: (330) 740-2205 ext. 1</w:t>
      </w:r>
    </w:p>
    <w:p w14:paraId="7F35D99F" w14:textId="6BDB373D" w:rsidR="009D017D" w:rsidRDefault="004900E5" w:rsidP="004900E5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C23A15">
          <w:rPr>
            <w:rStyle w:val="Hyperlink"/>
          </w:rPr>
          <w:t>https://www.mahoningcountyoh.gov/229/Dog-Warden</w:t>
        </w:r>
      </w:hyperlink>
      <w:r>
        <w:t xml:space="preserve"> </w:t>
      </w:r>
    </w:p>
    <w:p w14:paraId="0A5B556B" w14:textId="77777777" w:rsidR="004900E5" w:rsidRDefault="004900E5" w:rsidP="004900E5">
      <w:pPr>
        <w:pStyle w:val="ListParagraph"/>
        <w:ind w:left="1620"/>
      </w:pPr>
    </w:p>
    <w:p w14:paraId="4FEA9E06" w14:textId="77777777" w:rsidR="009D017D" w:rsidRPr="004900E5" w:rsidRDefault="004900E5" w:rsidP="004900E5">
      <w:pPr>
        <w:pStyle w:val="ListParagraph"/>
        <w:numPr>
          <w:ilvl w:val="0"/>
          <w:numId w:val="10"/>
        </w:numPr>
        <w:rPr>
          <w:b/>
          <w:bCs/>
        </w:rPr>
      </w:pPr>
      <w:r w:rsidRPr="004900E5">
        <w:rPr>
          <w:b/>
          <w:bCs/>
        </w:rPr>
        <w:t>Animal Charity of Ohio (Humane Society)</w:t>
      </w:r>
    </w:p>
    <w:p w14:paraId="313E430D" w14:textId="77777777" w:rsidR="004900E5" w:rsidRDefault="004900E5" w:rsidP="004900E5">
      <w:pPr>
        <w:pStyle w:val="ListParagraph"/>
        <w:numPr>
          <w:ilvl w:val="0"/>
          <w:numId w:val="12"/>
        </w:numPr>
      </w:pPr>
      <w:r>
        <w:t>Operates shelter, veterinary clinic, adoption, humane investigations, and education</w:t>
      </w:r>
    </w:p>
    <w:p w14:paraId="7CE04A81" w14:textId="77777777" w:rsidR="004900E5" w:rsidRDefault="004900E5" w:rsidP="004900E5">
      <w:pPr>
        <w:pStyle w:val="ListParagraph"/>
        <w:numPr>
          <w:ilvl w:val="1"/>
          <w:numId w:val="12"/>
        </w:numPr>
      </w:pPr>
      <w:r>
        <w:t xml:space="preserve"> Address: 8469 Southern Blvd, Building 3, Boardman, OH 44512</w:t>
      </w:r>
    </w:p>
    <w:p w14:paraId="6C22AF82" w14:textId="77777777" w:rsidR="004900E5" w:rsidRDefault="004900E5" w:rsidP="004900E5">
      <w:pPr>
        <w:pStyle w:val="ListParagraph"/>
        <w:numPr>
          <w:ilvl w:val="1"/>
          <w:numId w:val="12"/>
        </w:numPr>
      </w:pPr>
      <w:r>
        <w:t>Phone: (330) 788-1064</w:t>
      </w:r>
    </w:p>
    <w:p w14:paraId="76BD305B" w14:textId="3243BFD2" w:rsidR="009D017D" w:rsidRDefault="004900E5" w:rsidP="004900E5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C23A15">
          <w:rPr>
            <w:rStyle w:val="Hyperlink"/>
          </w:rPr>
          <w:t>https://www.animalcharityofohio.org</w:t>
        </w:r>
      </w:hyperlink>
    </w:p>
    <w:p w14:paraId="33D7D3BC" w14:textId="77777777" w:rsidR="004900E5" w:rsidRDefault="004900E5" w:rsidP="004900E5">
      <w:pPr>
        <w:pStyle w:val="ListParagraph"/>
        <w:ind w:left="900"/>
      </w:pPr>
    </w:p>
    <w:p w14:paraId="52F50DA4" w14:textId="77777777" w:rsidR="009D017D" w:rsidRPr="004900E5" w:rsidRDefault="004900E5" w:rsidP="004900E5">
      <w:pPr>
        <w:pStyle w:val="ListParagraph"/>
        <w:numPr>
          <w:ilvl w:val="0"/>
          <w:numId w:val="10"/>
        </w:numPr>
        <w:rPr>
          <w:b/>
          <w:bCs/>
        </w:rPr>
      </w:pPr>
      <w:r w:rsidRPr="004900E5">
        <w:rPr>
          <w:b/>
          <w:bCs/>
        </w:rPr>
        <w:t>West Side Cats – Youngstown, OH</w:t>
      </w:r>
    </w:p>
    <w:p w14:paraId="7CBB15BB" w14:textId="77777777" w:rsidR="004900E5" w:rsidRDefault="004900E5" w:rsidP="004900E5">
      <w:pPr>
        <w:pStyle w:val="ListParagraph"/>
        <w:numPr>
          <w:ilvl w:val="0"/>
          <w:numId w:val="12"/>
        </w:numPr>
      </w:pPr>
      <w:r>
        <w:t>Cat rescue and adoption, no-kill shelter</w:t>
      </w:r>
    </w:p>
    <w:p w14:paraId="1E192CB7" w14:textId="10392E8A" w:rsidR="009D017D" w:rsidRDefault="004900E5" w:rsidP="004900E5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C23A15">
          <w:rPr>
            <w:rStyle w:val="Hyperlink"/>
          </w:rPr>
          <w:t>https://westsidecats.org</w:t>
        </w:r>
      </w:hyperlink>
    </w:p>
    <w:p w14:paraId="44DD2A26" w14:textId="77777777" w:rsidR="004900E5" w:rsidRDefault="004900E5" w:rsidP="004900E5">
      <w:pPr>
        <w:pStyle w:val="ListParagraph"/>
        <w:ind w:left="900"/>
      </w:pPr>
    </w:p>
    <w:p w14:paraId="46D51DAE" w14:textId="77777777" w:rsidR="009D017D" w:rsidRPr="004900E5" w:rsidRDefault="004900E5" w:rsidP="004900E5">
      <w:pPr>
        <w:pStyle w:val="ListParagraph"/>
        <w:numPr>
          <w:ilvl w:val="0"/>
          <w:numId w:val="10"/>
        </w:numPr>
        <w:rPr>
          <w:b/>
          <w:bCs/>
        </w:rPr>
      </w:pPr>
      <w:r w:rsidRPr="004900E5">
        <w:rPr>
          <w:b/>
          <w:bCs/>
        </w:rPr>
        <w:t>All Paws Are Perfect Rescue – Boardman, OH</w:t>
      </w:r>
    </w:p>
    <w:p w14:paraId="553F27F8" w14:textId="77777777" w:rsidR="004900E5" w:rsidRDefault="004900E5" w:rsidP="004900E5">
      <w:pPr>
        <w:pStyle w:val="ListParagraph"/>
        <w:numPr>
          <w:ilvl w:val="0"/>
          <w:numId w:val="12"/>
        </w:numPr>
      </w:pPr>
      <w:r>
        <w:t>Volunteer foster-based dog rescue</w:t>
      </w:r>
    </w:p>
    <w:p w14:paraId="78E074B3" w14:textId="65A3BAB9" w:rsidR="009D017D" w:rsidRDefault="004900E5" w:rsidP="004900E5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C23A15">
          <w:rPr>
            <w:rStyle w:val="Hyperlink"/>
          </w:rPr>
          <w:t>https://www.petfinder.com/member/us/oh/boardman/all-paws-are-perfect-rescue-oh1097</w:t>
        </w:r>
      </w:hyperlink>
    </w:p>
    <w:p w14:paraId="00F0D332" w14:textId="77777777" w:rsidR="004900E5" w:rsidRDefault="004900E5" w:rsidP="004900E5">
      <w:pPr>
        <w:pStyle w:val="ListParagraph"/>
        <w:ind w:left="900"/>
      </w:pPr>
    </w:p>
    <w:p w14:paraId="55E9E4B9" w14:textId="77777777" w:rsidR="009D017D" w:rsidRPr="004900E5" w:rsidRDefault="004900E5" w:rsidP="004900E5">
      <w:pPr>
        <w:pStyle w:val="ListParagraph"/>
        <w:numPr>
          <w:ilvl w:val="0"/>
          <w:numId w:val="10"/>
        </w:numPr>
        <w:rPr>
          <w:b/>
          <w:bCs/>
        </w:rPr>
      </w:pPr>
      <w:r w:rsidRPr="004900E5">
        <w:rPr>
          <w:b/>
          <w:bCs/>
        </w:rPr>
        <w:t>Friends of Fido – Mahoning County</w:t>
      </w:r>
    </w:p>
    <w:p w14:paraId="69C2429D" w14:textId="77777777" w:rsidR="004900E5" w:rsidRDefault="004900E5" w:rsidP="004900E5">
      <w:pPr>
        <w:pStyle w:val="ListParagraph"/>
        <w:numPr>
          <w:ilvl w:val="0"/>
          <w:numId w:val="12"/>
        </w:numPr>
      </w:pPr>
      <w:r>
        <w:t>Partners with the county dog pound to foster, promote adoptions, and support rescues</w:t>
      </w:r>
    </w:p>
    <w:p w14:paraId="08F8640D" w14:textId="6ACA30E2" w:rsidR="009D017D" w:rsidRDefault="004900E5" w:rsidP="004900E5">
      <w:pPr>
        <w:pStyle w:val="ListParagraph"/>
        <w:numPr>
          <w:ilvl w:val="1"/>
          <w:numId w:val="12"/>
        </w:numPr>
      </w:pPr>
      <w:r>
        <w:t xml:space="preserve">Website: </w:t>
      </w:r>
      <w:hyperlink r:id="rId10" w:history="1">
        <w:r w:rsidRPr="00C23A15">
          <w:rPr>
            <w:rStyle w:val="Hyperlink"/>
          </w:rPr>
          <w:t>https://www.friendsoffidomahoning.org</w:t>
        </w:r>
      </w:hyperlink>
    </w:p>
    <w:p w14:paraId="40F5DDB0" w14:textId="77777777" w:rsidR="004900E5" w:rsidRDefault="004900E5" w:rsidP="004900E5">
      <w:pPr>
        <w:pStyle w:val="ListParagraph"/>
        <w:ind w:left="900"/>
      </w:pPr>
    </w:p>
    <w:p w14:paraId="3C230E34" w14:textId="77777777" w:rsidR="009D017D" w:rsidRPr="004900E5" w:rsidRDefault="004900E5" w:rsidP="004900E5">
      <w:pPr>
        <w:pStyle w:val="ListParagraph"/>
        <w:numPr>
          <w:ilvl w:val="0"/>
          <w:numId w:val="10"/>
        </w:numPr>
        <w:rPr>
          <w:b/>
          <w:bCs/>
        </w:rPr>
      </w:pPr>
      <w:proofErr w:type="spellStart"/>
      <w:r w:rsidRPr="004900E5">
        <w:rPr>
          <w:b/>
          <w:bCs/>
        </w:rPr>
        <w:t>Furrever</w:t>
      </w:r>
      <w:proofErr w:type="spellEnd"/>
      <w:r w:rsidRPr="004900E5">
        <w:rPr>
          <w:b/>
          <w:bCs/>
        </w:rPr>
        <w:t xml:space="preserve"> &amp; After Cat Sanctuary</w:t>
      </w:r>
    </w:p>
    <w:p w14:paraId="6713CD2E" w14:textId="77777777" w:rsidR="004900E5" w:rsidRDefault="004900E5" w:rsidP="004900E5">
      <w:pPr>
        <w:pStyle w:val="ListParagraph"/>
        <w:numPr>
          <w:ilvl w:val="0"/>
          <w:numId w:val="12"/>
        </w:numPr>
      </w:pPr>
      <w:r>
        <w:t>Cat sanctuary specializing in special needs cats and kittens</w:t>
      </w:r>
    </w:p>
    <w:p w14:paraId="1CD16C3E" w14:textId="77777777" w:rsidR="004900E5" w:rsidRDefault="004900E5" w:rsidP="004900E5">
      <w:pPr>
        <w:pStyle w:val="ListParagraph"/>
        <w:numPr>
          <w:ilvl w:val="0"/>
          <w:numId w:val="12"/>
        </w:numPr>
      </w:pPr>
      <w:r>
        <w:t>Provides spay/neuter and medical care</w:t>
      </w:r>
    </w:p>
    <w:p w14:paraId="27E4C5AC" w14:textId="64C60C44" w:rsidR="009D017D" w:rsidRDefault="004900E5" w:rsidP="004900E5">
      <w:pPr>
        <w:pStyle w:val="ListParagraph"/>
        <w:numPr>
          <w:ilvl w:val="1"/>
          <w:numId w:val="12"/>
        </w:numPr>
      </w:pPr>
      <w:r>
        <w:t xml:space="preserve">Website: </w:t>
      </w:r>
      <w:hyperlink r:id="rId11" w:history="1">
        <w:r w:rsidRPr="00C23A15">
          <w:rPr>
            <w:rStyle w:val="Hyperlink"/>
          </w:rPr>
          <w:t>https://www.furreveraftercats.org</w:t>
        </w:r>
      </w:hyperlink>
    </w:p>
    <w:p w14:paraId="40055939" w14:textId="77777777" w:rsidR="004900E5" w:rsidRDefault="004900E5" w:rsidP="004900E5">
      <w:pPr>
        <w:pStyle w:val="ListParagraph"/>
        <w:ind w:left="900"/>
      </w:pPr>
    </w:p>
    <w:p w14:paraId="0E8016BA" w14:textId="77777777" w:rsidR="009D017D" w:rsidRPr="004900E5" w:rsidRDefault="004900E5" w:rsidP="004900E5">
      <w:pPr>
        <w:pStyle w:val="ListParagraph"/>
        <w:numPr>
          <w:ilvl w:val="0"/>
          <w:numId w:val="10"/>
        </w:numPr>
        <w:rPr>
          <w:b/>
          <w:bCs/>
        </w:rPr>
      </w:pPr>
      <w:r w:rsidRPr="004900E5">
        <w:rPr>
          <w:b/>
          <w:bCs/>
        </w:rPr>
        <w:t>Mahoning County Dog Warden</w:t>
      </w:r>
    </w:p>
    <w:p w14:paraId="447C8C09" w14:textId="77777777" w:rsidR="004900E5" w:rsidRDefault="004900E5" w:rsidP="004900E5">
      <w:pPr>
        <w:pStyle w:val="ListParagraph"/>
        <w:numPr>
          <w:ilvl w:val="0"/>
          <w:numId w:val="12"/>
        </w:numPr>
      </w:pPr>
      <w:r>
        <w:t>Enforces dog licensing, stray control, and adoption services</w:t>
      </w:r>
    </w:p>
    <w:p w14:paraId="272D9734" w14:textId="77777777" w:rsidR="004900E5" w:rsidRDefault="004900E5" w:rsidP="004900E5">
      <w:pPr>
        <w:pStyle w:val="ListParagraph"/>
        <w:numPr>
          <w:ilvl w:val="0"/>
          <w:numId w:val="12"/>
        </w:numPr>
      </w:pPr>
      <w:r>
        <w:t>Office Hours: Mon/Wed/Fri 8:00–4:30; Tue/Thu 8:00–5:30; Sat 9:00–12:00</w:t>
      </w:r>
    </w:p>
    <w:p w14:paraId="62F49CBC" w14:textId="109109B1" w:rsidR="009D017D" w:rsidRDefault="004900E5" w:rsidP="004900E5">
      <w:pPr>
        <w:pStyle w:val="ListParagraph"/>
        <w:numPr>
          <w:ilvl w:val="1"/>
          <w:numId w:val="12"/>
        </w:numPr>
      </w:pPr>
      <w:r>
        <w:t xml:space="preserve">Website: </w:t>
      </w:r>
      <w:hyperlink r:id="rId12" w:history="1">
        <w:r w:rsidRPr="00C23A15">
          <w:rPr>
            <w:rStyle w:val="Hyperlink"/>
          </w:rPr>
          <w:t>https://www.mahoningcountyoh.gov/779/About-the-Office</w:t>
        </w:r>
      </w:hyperlink>
    </w:p>
    <w:p w14:paraId="3179B4DC" w14:textId="77777777" w:rsidR="004900E5" w:rsidRDefault="004900E5" w:rsidP="004900E5">
      <w:pPr>
        <w:pStyle w:val="ListParagraph"/>
        <w:numPr>
          <w:ilvl w:val="0"/>
          <w:numId w:val="12"/>
        </w:numPr>
      </w:pPr>
    </w:p>
    <w:p w14:paraId="5D2DB6DB" w14:textId="77777777" w:rsidR="009D017D" w:rsidRPr="004900E5" w:rsidRDefault="004900E5" w:rsidP="004900E5">
      <w:pPr>
        <w:pStyle w:val="ListParagraph"/>
        <w:numPr>
          <w:ilvl w:val="0"/>
          <w:numId w:val="10"/>
        </w:numPr>
        <w:rPr>
          <w:b/>
          <w:bCs/>
        </w:rPr>
      </w:pPr>
      <w:r w:rsidRPr="004900E5">
        <w:rPr>
          <w:b/>
          <w:bCs/>
        </w:rPr>
        <w:t>Mahoning County Public Health – Animal Health &amp; Rabies</w:t>
      </w:r>
    </w:p>
    <w:p w14:paraId="700FAABB" w14:textId="77777777" w:rsidR="004900E5" w:rsidRDefault="004900E5" w:rsidP="004900E5">
      <w:pPr>
        <w:pStyle w:val="ListParagraph"/>
        <w:numPr>
          <w:ilvl w:val="0"/>
          <w:numId w:val="12"/>
        </w:numPr>
      </w:pPr>
      <w:r>
        <w:t>Provides rabies vaccination clinic info, bite reporting, and animal health services</w:t>
      </w:r>
    </w:p>
    <w:p w14:paraId="3DCCD23D" w14:textId="3FAD2275" w:rsidR="009D017D" w:rsidRDefault="004900E5" w:rsidP="004900E5">
      <w:pPr>
        <w:pStyle w:val="ListParagraph"/>
        <w:numPr>
          <w:ilvl w:val="1"/>
          <w:numId w:val="12"/>
        </w:numPr>
      </w:pPr>
      <w:r>
        <w:t xml:space="preserve">Website: </w:t>
      </w:r>
      <w:hyperlink r:id="rId13" w:history="1">
        <w:r w:rsidRPr="00C23A15">
          <w:rPr>
            <w:rStyle w:val="Hyperlink"/>
          </w:rPr>
          <w:t>https://www.mahoninghealth.org/animal-health-rabies</w:t>
        </w:r>
      </w:hyperlink>
      <w:r>
        <w:t xml:space="preserve"> </w:t>
      </w:r>
    </w:p>
    <w:sectPr w:rsidR="009D017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AEF1648"/>
    <w:multiLevelType w:val="hybridMultilevel"/>
    <w:tmpl w:val="EE98E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627BC8"/>
    <w:multiLevelType w:val="hybridMultilevel"/>
    <w:tmpl w:val="1632FE84"/>
    <w:lvl w:ilvl="0" w:tplc="7868A452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6E2A0BFC"/>
    <w:multiLevelType w:val="hybridMultilevel"/>
    <w:tmpl w:val="795430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7790288">
    <w:abstractNumId w:val="8"/>
  </w:num>
  <w:num w:numId="2" w16cid:durableId="433668811">
    <w:abstractNumId w:val="6"/>
  </w:num>
  <w:num w:numId="3" w16cid:durableId="1196384667">
    <w:abstractNumId w:val="5"/>
  </w:num>
  <w:num w:numId="4" w16cid:durableId="1957253380">
    <w:abstractNumId w:val="4"/>
  </w:num>
  <w:num w:numId="5" w16cid:durableId="577977974">
    <w:abstractNumId w:val="7"/>
  </w:num>
  <w:num w:numId="6" w16cid:durableId="819544058">
    <w:abstractNumId w:val="3"/>
  </w:num>
  <w:num w:numId="7" w16cid:durableId="197209247">
    <w:abstractNumId w:val="2"/>
  </w:num>
  <w:num w:numId="8" w16cid:durableId="1585190352">
    <w:abstractNumId w:val="1"/>
  </w:num>
  <w:num w:numId="9" w16cid:durableId="998462420">
    <w:abstractNumId w:val="0"/>
  </w:num>
  <w:num w:numId="10" w16cid:durableId="665472401">
    <w:abstractNumId w:val="11"/>
  </w:num>
  <w:num w:numId="11" w16cid:durableId="1126192188">
    <w:abstractNumId w:val="9"/>
  </w:num>
  <w:num w:numId="12" w16cid:durableId="20997875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900E5"/>
    <w:rsid w:val="00532585"/>
    <w:rsid w:val="009D017D"/>
    <w:rsid w:val="00AA1D8D"/>
    <w:rsid w:val="00B47730"/>
    <w:rsid w:val="00CB0664"/>
    <w:rsid w:val="00CD6A5B"/>
    <w:rsid w:val="00F226A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72EA61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4900E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00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stsidecats.org" TargetMode="External"/><Relationship Id="rId13" Type="http://schemas.openxmlformats.org/officeDocument/2006/relationships/hyperlink" Target="https://www.mahoninghealth.org/animal-health-rabies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nimalcharityofohio.org" TargetMode="External"/><Relationship Id="rId12" Type="http://schemas.openxmlformats.org/officeDocument/2006/relationships/hyperlink" Target="https://www.mahoningcountyoh.gov/779/About-the-Offic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ahoningcountyoh.gov/229/Dog-Warden" TargetMode="External"/><Relationship Id="rId11" Type="http://schemas.openxmlformats.org/officeDocument/2006/relationships/hyperlink" Target="https://www.furreveraftercats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riendsoffidomahoning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etfinder.com/member/us/oh/boardman/all-paws-are-perfect-rescue-oh109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1818</Characters>
  <Application>Microsoft Office Word</Application>
  <DocSecurity>0</DocSecurity>
  <Lines>47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2025-10-02T16:43:00Z</cp:lastPrinted>
  <dcterms:created xsi:type="dcterms:W3CDTF">2025-10-02T16:44:00Z</dcterms:created>
  <dcterms:modified xsi:type="dcterms:W3CDTF">2026-01-21T17:20:00Z</dcterms:modified>
  <cp:category/>
</cp:coreProperties>
</file>